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l'état d'un vecteur mobilisé - sous forme de liste, il permet de décrire l'historique des états connus d'un même vecteur.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HubSante.statutVecteur)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AD210C-E3DE-4BB6-A780-0A13B60D9B51}"/>
</file>

<file path=customXml/itemProps3.xml><?xml version="1.0" encoding="utf-8"?>
<ds:datastoreItem xmlns:ds="http://schemas.openxmlformats.org/officeDocument/2006/customXml" ds:itemID="{9DBFAA36-2F6B-4352-87BA-F11BCAF0389C}"/>
</file>

<file path=customXml/itemProps4.xml><?xml version="1.0" encoding="utf-8"?>
<ds:datastoreItem xmlns:ds="http://schemas.openxmlformats.org/officeDocument/2006/customXml" ds:itemID="{57390A85-5ACA-4000-94D7-DA8F2E0F56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